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06" w:rsidRDefault="008F4C1E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0C7706" w:rsidRDefault="008F4C1E">
      <w:pPr>
        <w:tabs>
          <w:tab w:val="left" w:pos="0"/>
        </w:tabs>
        <w:spacing w:after="120"/>
        <w:jc w:val="right"/>
        <w:rPr>
          <w:b/>
          <w:i/>
          <w:color w:val="00000A"/>
        </w:rPr>
      </w:pPr>
      <w:bookmarkStart w:id="0" w:name="_GoBack"/>
      <w:bookmarkEnd w:id="0"/>
      <w:r>
        <w:rPr>
          <w:b/>
          <w:bCs/>
        </w:rPr>
        <w:t>Załącznik nr 5</w:t>
      </w:r>
    </w:p>
    <w:p w:rsidR="000C7706" w:rsidRDefault="008F4C1E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0C7706" w:rsidRDefault="008F4C1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SPRAWOZDANIE Z WYKONANIA ZADANIA PUBLICZNEGO,</w:t>
      </w:r>
    </w:p>
    <w:p w:rsidR="000C7706" w:rsidRDefault="008F4C1E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O KTÓRYM MOWA W ART. 18 UST. 4 USTAWY Z DNIA 24 KWIETNIA 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2003 R. O DZIAŁALNOŚCI POŻYTKU PUBLICZNEGO </w:t>
      </w:r>
      <w:r w:rsidR="00721999">
        <w:rPr>
          <w:rFonts w:asciiTheme="minorHAnsi" w:eastAsia="Arial" w:hAnsiTheme="minorHAnsi" w:cs="Calibri"/>
          <w:bCs/>
          <w:sz w:val="22"/>
          <w:szCs w:val="22"/>
        </w:rPr>
        <w:t>I O WOLONTARIACIE (DZ. U. Z 2019 R. POZ. 688</w:t>
      </w:r>
      <w:r>
        <w:rPr>
          <w:rFonts w:asciiTheme="minorHAnsi" w:eastAsia="Arial" w:hAnsiTheme="minorHAnsi" w:cs="Calibri"/>
          <w:bCs/>
          <w:sz w:val="22"/>
          <w:szCs w:val="22"/>
        </w:rPr>
        <w:t>, Z PÓŹN. ZM.)</w:t>
      </w:r>
    </w:p>
    <w:p w:rsidR="000C7706" w:rsidRDefault="008F4C1E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>
        <w:rPr>
          <w:rFonts w:asciiTheme="minorHAnsi" w:eastAsia="Arial" w:hAnsiTheme="minorHAnsi" w:cs="Calibri"/>
          <w:b/>
          <w:bCs/>
          <w:sz w:val="20"/>
          <w:szCs w:val="20"/>
        </w:rPr>
        <w:t>Pouczenie co do sposobu wypełniania sprawozdania:</w:t>
      </w:r>
    </w:p>
    <w:p w:rsidR="000C7706" w:rsidRDefault="008F4C1E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>
        <w:rPr>
          <w:rFonts w:asciiTheme="minorHAnsi" w:eastAsia="Arial" w:hAnsiTheme="minorHAnsi" w:cs="Calibri"/>
          <w:bCs/>
          <w:sz w:val="20"/>
          <w:szCs w:val="20"/>
        </w:rPr>
        <w:t>Sprawozdanie należy wypełnić wyłącznie w białych pustych polach, zgodnie z instrukcjami umieszonymi przy</w:t>
      </w:r>
      <w:r>
        <w:rPr>
          <w:rFonts w:asciiTheme="minorHAnsi" w:eastAsia="Arial" w:hAnsiTheme="minorHAnsi" w:cs="Calibri"/>
          <w:bCs/>
          <w:sz w:val="20"/>
          <w:szCs w:val="20"/>
        </w:rPr>
        <w:t xml:space="preserve"> poszczególnych polach oraz w przypisach.  </w:t>
      </w:r>
    </w:p>
    <w:p w:rsidR="000C7706" w:rsidRDefault="008F4C1E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0C7706" w:rsidRDefault="008F4C1E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>
        <w:rPr>
          <w:rFonts w:asciiTheme="minorHAnsi" w:eastAsia="Arial" w:hAnsiTheme="minorHAnsi" w:cs="Calibri"/>
          <w:bCs/>
          <w:sz w:val="20"/>
          <w:szCs w:val="20"/>
        </w:rPr>
        <w:t>Zaznaczenie „*”, np. „Częściowe* / Końcowe*”, oznacza, że należy skreślić niewłaściwą odpowiedź i pozostaw</w:t>
      </w:r>
      <w:r>
        <w:rPr>
          <w:rFonts w:asciiTheme="minorHAnsi" w:eastAsia="Arial" w:hAnsiTheme="minorHAnsi" w:cs="Calibri"/>
          <w:bCs/>
          <w:sz w:val="20"/>
          <w:szCs w:val="20"/>
        </w:rPr>
        <w:t>ić prawidłową. Przykład: „</w:t>
      </w:r>
      <w:r>
        <w:rPr>
          <w:rFonts w:asciiTheme="minorHAnsi" w:eastAsia="Arial" w:hAnsiTheme="minorHAnsi" w:cs="Calibri"/>
          <w:strike/>
          <w:sz w:val="20"/>
          <w:szCs w:val="20"/>
        </w:rPr>
        <w:t xml:space="preserve">Częściowe* </w:t>
      </w:r>
      <w:r>
        <w:rPr>
          <w:rFonts w:asciiTheme="minorHAnsi" w:eastAsia="Arial" w:hAnsiTheme="minorHAnsi" w:cs="Calibri"/>
          <w:sz w:val="20"/>
          <w:szCs w:val="20"/>
        </w:rPr>
        <w:t>/ Końcowe*</w:t>
      </w:r>
      <w:r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0C7706" w:rsidRDefault="000C7706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820"/>
        <w:gridCol w:w="5954"/>
      </w:tblGrid>
      <w:tr w:rsidR="000C7706">
        <w:trPr>
          <w:trHeight w:val="549"/>
        </w:trPr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0C7706" w:rsidRDefault="008F4C1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706" w:rsidRDefault="008F4C1E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sz w:val="20"/>
                <w:szCs w:val="20"/>
              </w:rPr>
              <w:t>Częściowe* / Końcowe*</w:t>
            </w:r>
          </w:p>
        </w:tc>
      </w:tr>
      <w:tr w:rsidR="000C7706">
        <w:trPr>
          <w:trHeight w:val="549"/>
        </w:trPr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0C7706" w:rsidRDefault="008F4C1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Okres, za jaki jest składane sprawozdanie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706" w:rsidRDefault="000C7706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0C7706" w:rsidRDefault="000C7706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3262"/>
        <w:gridCol w:w="1771"/>
        <w:gridCol w:w="3049"/>
        <w:gridCol w:w="2692"/>
      </w:tblGrid>
      <w:tr w:rsidR="000C7706">
        <w:trPr>
          <w:trHeight w:val="693"/>
        </w:trPr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0C7706" w:rsidRDefault="008F4C1E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Tytuł zadania publicznego</w:t>
            </w:r>
          </w:p>
        </w:tc>
        <w:tc>
          <w:tcPr>
            <w:tcW w:w="7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706" w:rsidRDefault="000C7706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0C7706">
        <w:trPr>
          <w:trHeight w:val="763"/>
        </w:trPr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0C7706" w:rsidRDefault="008F4C1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Zleceniobiorcy(-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ców</w:t>
            </w:r>
            <w:proofErr w:type="spellEnd"/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706" w:rsidRDefault="000C77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0C7706">
        <w:trPr>
          <w:trHeight w:val="617"/>
        </w:trPr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0C7706" w:rsidRDefault="008F4C1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0C7706" w:rsidRDefault="000C7706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0C7706" w:rsidRDefault="008F4C1E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C7706" w:rsidRDefault="000C7706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0C7706" w:rsidRDefault="000C7706">
      <w:pPr>
        <w:rPr>
          <w:rFonts w:asciiTheme="minorHAnsi" w:hAnsiTheme="minorHAnsi" w:cs="Calibri"/>
          <w:sz w:val="20"/>
          <w:szCs w:val="20"/>
        </w:rPr>
      </w:pPr>
    </w:p>
    <w:p w:rsidR="000C7706" w:rsidRDefault="000C7706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10774"/>
      </w:tblGrid>
      <w:tr w:rsidR="000C7706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108" w:type="dxa"/>
            </w:tcMar>
          </w:tcPr>
          <w:p w:rsidR="000C7706" w:rsidRDefault="008F4C1E">
            <w:pPr>
              <w:pStyle w:val="Heading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0C7706" w:rsidRDefault="000C7706">
      <w:pPr>
        <w:rPr>
          <w:rFonts w:asciiTheme="minorHAnsi" w:hAnsiTheme="minorHAnsi" w:cs="Calibri"/>
          <w:sz w:val="20"/>
          <w:szCs w:val="20"/>
        </w:rPr>
      </w:pPr>
    </w:p>
    <w:tbl>
      <w:tblPr>
        <w:tblW w:w="5000" w:type="pct"/>
        <w:tblInd w:w="-830" w:type="dxa"/>
        <w:tblBorders>
          <w:top w:val="single" w:sz="8" w:space="0" w:color="000001"/>
          <w:left w:val="single" w:sz="6" w:space="0" w:color="00000A"/>
          <w:bottom w:val="single" w:sz="6" w:space="0" w:color="00000A"/>
          <w:right w:val="single" w:sz="8" w:space="0" w:color="000001"/>
          <w:insideH w:val="single" w:sz="6" w:space="0" w:color="00000A"/>
          <w:insideV w:val="single" w:sz="8" w:space="0" w:color="000001"/>
        </w:tblBorders>
        <w:tblCellMar>
          <w:left w:w="-7" w:type="dxa"/>
          <w:right w:w="0" w:type="dxa"/>
        </w:tblCellMar>
        <w:tblLook w:val="04A0"/>
      </w:tblPr>
      <w:tblGrid>
        <w:gridCol w:w="9230"/>
      </w:tblGrid>
      <w:tr w:rsidR="000C7706">
        <w:trPr>
          <w:trHeight w:val="325"/>
        </w:trPr>
        <w:tc>
          <w:tcPr>
            <w:tcW w:w="9212" w:type="dxa"/>
            <w:tcBorders>
              <w:top w:val="single" w:sz="8" w:space="0" w:color="000001"/>
              <w:left w:val="single" w:sz="6" w:space="0" w:color="00000A"/>
              <w:bottom w:val="single" w:sz="6" w:space="0" w:color="00000A"/>
              <w:right w:val="single" w:sz="8" w:space="0" w:color="000001"/>
            </w:tcBorders>
            <w:shd w:val="clear" w:color="auto" w:fill="DDD9C3"/>
            <w:tcMar>
              <w:left w:w="-7" w:type="dxa"/>
            </w:tcMar>
            <w:vAlign w:val="center"/>
          </w:tcPr>
          <w:p w:rsidR="000C7706" w:rsidRDefault="008F4C1E">
            <w:pPr>
              <w:widowControl w:val="0"/>
              <w:tabs>
                <w:tab w:val="left" w:pos="284"/>
              </w:tabs>
              <w:ind w:left="284" w:hanging="284"/>
              <w:jc w:val="both"/>
              <w:rPr>
                <w:rFonts w:asciiTheme="minorHAnsi" w:hAnsiTheme="minorHAnsi" w:cs="Verdana"/>
                <w:b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1. </w:t>
            </w:r>
            <w:r>
              <w:rPr>
                <w:rFonts w:asciiTheme="minorHAnsi" w:hAnsiTheme="minorHAnsi" w:cs="Verdana"/>
                <w:b/>
                <w:color w:val="00000A"/>
                <w:sz w:val="20"/>
                <w:szCs w:val="20"/>
              </w:rPr>
              <w:t>Opis osiągniętych rezultatów wraz z liczbowym określeniem skali działań zrealizowanych w ramach zadania</w:t>
            </w:r>
            <w:r>
              <w:rPr>
                <w:rFonts w:asciiTheme="minorHAnsi" w:hAnsiTheme="minorHAnsi" w:cs="Verdana"/>
                <w:b/>
                <w:color w:val="00000A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Verdana"/>
                <w:color w:val="00000A"/>
                <w:sz w:val="16"/>
                <w:szCs w:val="16"/>
              </w:rPr>
              <w:t>(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opisać osiągnięte rezultaty zadania publicznego i sposób, w jaki zostały zmierzone; należy wskazać rezultaty trwałe oraz w jakim stopniu realizacja zadania przyczyniła się do  osiągnięcia jego celu) </w:t>
            </w:r>
          </w:p>
        </w:tc>
      </w:tr>
      <w:tr w:rsidR="000C7706">
        <w:trPr>
          <w:trHeight w:val="787"/>
        </w:trPr>
        <w:tc>
          <w:tcPr>
            <w:tcW w:w="921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0C7706" w:rsidRDefault="000C770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0C7706" w:rsidRDefault="000C770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0C7706" w:rsidRDefault="000C770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0C7706" w:rsidRDefault="000C7706">
      <w:pPr>
        <w:rPr>
          <w:rFonts w:asciiTheme="minorHAnsi" w:hAnsiTheme="minorHAnsi" w:cs="Calibri"/>
          <w:sz w:val="20"/>
          <w:szCs w:val="20"/>
        </w:rPr>
      </w:pPr>
    </w:p>
    <w:tbl>
      <w:tblPr>
        <w:tblW w:w="5000" w:type="pct"/>
        <w:tblInd w:w="-830" w:type="dxa"/>
        <w:tblBorders>
          <w:top w:val="single" w:sz="8" w:space="0" w:color="000001"/>
          <w:left w:val="single" w:sz="6" w:space="0" w:color="00000A"/>
          <w:bottom w:val="single" w:sz="6" w:space="0" w:color="00000A"/>
          <w:right w:val="single" w:sz="8" w:space="0" w:color="000001"/>
          <w:insideH w:val="single" w:sz="6" w:space="0" w:color="00000A"/>
          <w:insideV w:val="single" w:sz="8" w:space="0" w:color="000001"/>
        </w:tblBorders>
        <w:tblCellMar>
          <w:left w:w="-7" w:type="dxa"/>
          <w:right w:w="0" w:type="dxa"/>
        </w:tblCellMar>
        <w:tblLook w:val="04A0"/>
      </w:tblPr>
      <w:tblGrid>
        <w:gridCol w:w="9230"/>
      </w:tblGrid>
      <w:tr w:rsidR="000C7706">
        <w:trPr>
          <w:trHeight w:val="325"/>
        </w:trPr>
        <w:tc>
          <w:tcPr>
            <w:tcW w:w="9212" w:type="dxa"/>
            <w:tcBorders>
              <w:top w:val="single" w:sz="8" w:space="0" w:color="000001"/>
              <w:left w:val="single" w:sz="6" w:space="0" w:color="00000A"/>
              <w:bottom w:val="single" w:sz="6" w:space="0" w:color="00000A"/>
              <w:right w:val="single" w:sz="8" w:space="0" w:color="000001"/>
            </w:tcBorders>
            <w:shd w:val="clear" w:color="auto" w:fill="DDD9C3"/>
            <w:tcMar>
              <w:left w:w="-7" w:type="dxa"/>
            </w:tcMar>
            <w:vAlign w:val="center"/>
          </w:tcPr>
          <w:p w:rsidR="000C7706" w:rsidRDefault="008F4C1E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2. Szczegółowy </w:t>
            </w:r>
            <w:r>
              <w:rPr>
                <w:rFonts w:asciiTheme="minorHAnsi" w:hAnsiTheme="minorHAnsi" w:cs="Verdana"/>
                <w:b/>
                <w:color w:val="00000A"/>
                <w:sz w:val="20"/>
                <w:szCs w:val="20"/>
              </w:rPr>
              <w:t xml:space="preserve">opis wykonania </w:t>
            </w:r>
            <w:r>
              <w:rPr>
                <w:rFonts w:asciiTheme="minorHAnsi" w:hAnsiTheme="minorHAnsi" w:cs="Verdana"/>
                <w:b/>
                <w:color w:val="00000A"/>
                <w:sz w:val="20"/>
                <w:szCs w:val="20"/>
              </w:rPr>
              <w:t>poszczególnych działań</w:t>
            </w:r>
            <w:r>
              <w:rPr>
                <w:rFonts w:asciiTheme="minorHAnsi" w:hAnsiTheme="minorHAnsi" w:cs="Verdana"/>
                <w:color w:val="00000A"/>
                <w:sz w:val="16"/>
                <w:szCs w:val="16"/>
              </w:rPr>
              <w:t xml:space="preserve">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>(opis powinien zawierać szczegółową informację o zrealizowanych działaniach zgodnie z umową, z uwzględnieniem stopnia oraz skali ich wykonania, a także wyjaśnić ewentualne odstępstwa w ich realizacji; w opisie należy przedstawić równ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ież informację o zaangażowanym wkładzie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osobowym i wkładzie rzeczowym w realizację działań; w przypadku realizacji działania przez podmiot niebędący stroną umowy</w:t>
            </w:r>
            <w:r>
              <w:rPr>
                <w:rStyle w:val="Zakotwicze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działania) </w:t>
            </w:r>
          </w:p>
        </w:tc>
      </w:tr>
      <w:tr w:rsidR="000C7706">
        <w:trPr>
          <w:trHeight w:val="787"/>
        </w:trPr>
        <w:tc>
          <w:tcPr>
            <w:tcW w:w="921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0C7706" w:rsidRDefault="000C770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0C7706" w:rsidRDefault="000C770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0C7706" w:rsidRDefault="000C770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C7706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108" w:type="dxa"/>
              <w:right w:w="108" w:type="dxa"/>
            </w:tcMar>
          </w:tcPr>
          <w:p w:rsidR="000C7706" w:rsidRDefault="008F4C1E">
            <w:pPr>
              <w:pStyle w:val="Heading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</w:t>
            </w:r>
            <w:r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 xml:space="preserve"> wydatków</w:t>
            </w:r>
          </w:p>
        </w:tc>
      </w:tr>
    </w:tbl>
    <w:p w:rsidR="000C7706" w:rsidRDefault="000C7706">
      <w:pPr>
        <w:widowControl w:val="0"/>
        <w:jc w:val="both"/>
        <w:rPr>
          <w:rFonts w:asciiTheme="minorHAnsi" w:hAnsiTheme="minorHAnsi" w:cs="Verdana"/>
          <w:color w:val="00000A"/>
          <w:sz w:val="16"/>
          <w:szCs w:val="16"/>
        </w:rPr>
      </w:pPr>
    </w:p>
    <w:tbl>
      <w:tblPr>
        <w:tblStyle w:val="Tabela-Siatka"/>
        <w:tblW w:w="5000" w:type="pct"/>
        <w:tblInd w:w="-714" w:type="dxa"/>
        <w:tblLook w:val="04A0"/>
      </w:tblPr>
      <w:tblGrid>
        <w:gridCol w:w="2255"/>
        <w:gridCol w:w="3217"/>
        <w:gridCol w:w="1848"/>
        <w:gridCol w:w="2108"/>
      </w:tblGrid>
      <w:tr w:rsidR="000C7706">
        <w:trPr>
          <w:trHeight w:val="498"/>
        </w:trPr>
        <w:tc>
          <w:tcPr>
            <w:tcW w:w="9211" w:type="dxa"/>
            <w:gridSpan w:val="4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0C7706" w:rsidRDefault="008F4C1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="Verdana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bCs/>
                <w:color w:val="00000A"/>
                <w:sz w:val="20"/>
                <w:szCs w:val="20"/>
              </w:rPr>
              <w:t xml:space="preserve">Rozliczenie wydatków za rok … </w:t>
            </w:r>
          </w:p>
        </w:tc>
      </w:tr>
      <w:tr w:rsidR="000C7706">
        <w:trPr>
          <w:trHeight w:val="498"/>
        </w:trPr>
        <w:tc>
          <w:tcPr>
            <w:tcW w:w="2204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3143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805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0C7706" w:rsidRDefault="008F4C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2059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0C7706" w:rsidRDefault="008F4C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0C7706">
        <w:tc>
          <w:tcPr>
            <w:tcW w:w="2204" w:type="dxa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948" w:type="dxa"/>
            <w:gridSpan w:val="2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2059" w:type="dxa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5347" w:type="dxa"/>
            <w:gridSpan w:val="2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948" w:type="dxa"/>
            <w:gridSpan w:val="2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2059" w:type="dxa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2204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3143" w:type="dxa"/>
            <w:shd w:val="clear" w:color="auto" w:fill="auto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5347" w:type="dxa"/>
            <w:gridSpan w:val="2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C7706">
        <w:tc>
          <w:tcPr>
            <w:tcW w:w="5347" w:type="dxa"/>
            <w:gridSpan w:val="2"/>
            <w:shd w:val="clear" w:color="auto" w:fill="DDD9C3" w:themeFill="background2" w:themeFillShade="E6"/>
            <w:tcMar>
              <w:left w:w="108" w:type="dxa"/>
            </w:tcMar>
          </w:tcPr>
          <w:p w:rsidR="000C7706" w:rsidRDefault="008F4C1E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805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59" w:type="dxa"/>
            <w:shd w:val="clear" w:color="auto" w:fill="auto"/>
            <w:tcMar>
              <w:left w:w="108" w:type="dxa"/>
            </w:tcMar>
          </w:tcPr>
          <w:p w:rsidR="000C7706" w:rsidRDefault="000C7706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0C7706" w:rsidRDefault="000C7706">
      <w:pPr>
        <w:widowControl w:val="0"/>
        <w:jc w:val="both"/>
        <w:rPr>
          <w:rFonts w:asciiTheme="minorHAnsi" w:hAnsiTheme="minorHAnsi" w:cs="Verdana"/>
          <w:color w:val="00000A"/>
          <w:sz w:val="16"/>
          <w:szCs w:val="16"/>
        </w:rPr>
      </w:pPr>
    </w:p>
    <w:tbl>
      <w:tblPr>
        <w:tblW w:w="5000" w:type="pct"/>
        <w:tblInd w:w="-717" w:type="dxa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2" w:type="dxa"/>
          <w:right w:w="70" w:type="dxa"/>
        </w:tblCellMar>
        <w:tblLook w:val="0000"/>
      </w:tblPr>
      <w:tblGrid>
        <w:gridCol w:w="443"/>
        <w:gridCol w:w="645"/>
        <w:gridCol w:w="6280"/>
        <w:gridCol w:w="816"/>
        <w:gridCol w:w="1160"/>
      </w:tblGrid>
      <w:tr w:rsidR="000C7706">
        <w:trPr>
          <w:trHeight w:val="326"/>
        </w:trPr>
        <w:tc>
          <w:tcPr>
            <w:tcW w:w="9212" w:type="dxa"/>
            <w:gridSpan w:val="5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</w:tcPr>
          <w:p w:rsidR="000C7706" w:rsidRDefault="008F4C1E">
            <w:pPr>
              <w:jc w:val="both"/>
              <w:rPr>
                <w:rFonts w:asciiTheme="minorHAnsi" w:eastAsia="Arial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 xml:space="preserve">2. Rozliczenie ze względu na </w:t>
            </w: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źródło finansowania zadania publicznego</w:t>
            </w:r>
          </w:p>
        </w:tc>
      </w:tr>
      <w:tr w:rsidR="000C7706">
        <w:trPr>
          <w:trHeight w:val="781"/>
        </w:trPr>
        <w:tc>
          <w:tcPr>
            <w:tcW w:w="483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Lp.</w:t>
            </w: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 xml:space="preserve">Źródło finansowania 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color w:val="00000A"/>
                <w:sz w:val="16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16"/>
                <w:szCs w:val="20"/>
              </w:rPr>
              <w:t>Koszty zgodnie z umową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Verdana"/>
                <w:b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color w:val="00000A"/>
                <w:sz w:val="16"/>
                <w:szCs w:val="20"/>
              </w:rPr>
              <w:t xml:space="preserve">Faktycznie poniesione wydatki </w:t>
            </w:r>
          </w:p>
        </w:tc>
      </w:tr>
      <w:tr w:rsidR="000C7706">
        <w:trPr>
          <w:trHeight w:val="103"/>
        </w:trPr>
        <w:tc>
          <w:tcPr>
            <w:tcW w:w="483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1</w:t>
            </w: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914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65"/>
        </w:trPr>
        <w:tc>
          <w:tcPr>
            <w:tcW w:w="483" w:type="dxa"/>
            <w:vMerge/>
            <w:tcBorders>
              <w:top w:val="single" w:sz="6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1.1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Kwota dotacji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70"/>
        </w:trPr>
        <w:tc>
          <w:tcPr>
            <w:tcW w:w="483" w:type="dxa"/>
            <w:vMerge/>
            <w:tcBorders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1.2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 xml:space="preserve">Odsetki bankowe od </w:t>
            </w: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dotacji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70"/>
        </w:trPr>
        <w:tc>
          <w:tcPr>
            <w:tcW w:w="483" w:type="dxa"/>
            <w:vMerge/>
            <w:tcBorders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1.3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Inne przychody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124"/>
        </w:trPr>
        <w:tc>
          <w:tcPr>
            <w:tcW w:w="483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  <w:p w:rsidR="000C7706" w:rsidRDefault="008F4C1E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2</w:t>
            </w:r>
          </w:p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Inne środki finansowe ogółem</w:t>
            </w:r>
            <w:bookmarkStart w:id="1" w:name="_Ref450832638"/>
            <w:bookmarkEnd w:id="1"/>
            <w:r>
              <w:rPr>
                <w:rStyle w:val="Zakotwiczenieprzypisudolnego"/>
                <w:rFonts w:asciiTheme="minorHAnsi" w:hAnsiTheme="minorHAnsi" w:cs="Calibri"/>
                <w:b/>
                <w:color w:val="00000A"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>)</w:t>
            </w: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:</w:t>
            </w:r>
          </w:p>
          <w:p w:rsidR="000C7706" w:rsidRDefault="008F4C1E">
            <w:pPr>
              <w:rPr>
                <w:rFonts w:asciiTheme="minorHAnsi" w:hAnsiTheme="minorHAnsi" w:cs="Calibri"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A"/>
                <w:sz w:val="20"/>
                <w:szCs w:val="20"/>
              </w:rPr>
              <w:t xml:space="preserve">(należy zsumować środki finansowe wymienione w </w:t>
            </w:r>
            <w:proofErr w:type="spellStart"/>
            <w:r>
              <w:rPr>
                <w:rFonts w:asciiTheme="minorHAnsi" w:hAnsiTheme="minorHAnsi" w:cs="Calibri"/>
                <w:color w:val="00000A"/>
                <w:sz w:val="20"/>
                <w:szCs w:val="20"/>
              </w:rPr>
              <w:t>pkt</w:t>
            </w:r>
            <w:proofErr w:type="spellEnd"/>
            <w:r>
              <w:rPr>
                <w:rFonts w:asciiTheme="minorHAnsi" w:hAnsiTheme="minorHAnsi" w:cs="Calibri"/>
                <w:color w:val="00000A"/>
                <w:sz w:val="20"/>
                <w:szCs w:val="20"/>
              </w:rPr>
              <w:t xml:space="preserve"> 2.1–2.4)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  zł</w:t>
            </w:r>
          </w:p>
        </w:tc>
      </w:tr>
      <w:tr w:rsidR="000C7706">
        <w:trPr>
          <w:trHeight w:val="317"/>
        </w:trPr>
        <w:tc>
          <w:tcPr>
            <w:tcW w:w="483" w:type="dxa"/>
            <w:vMerge/>
            <w:tcBorders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2.1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Środki finansowe własne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137"/>
        </w:trPr>
        <w:tc>
          <w:tcPr>
            <w:tcW w:w="483" w:type="dxa"/>
            <w:vMerge/>
            <w:tcBorders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2.2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Świadczenia pieniężne od odbiorców zadania publicznego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108"/>
        </w:trPr>
        <w:tc>
          <w:tcPr>
            <w:tcW w:w="483" w:type="dxa"/>
            <w:vMerge/>
            <w:tcBorders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single" w:sz="6" w:space="0" w:color="00000A"/>
              <w:left w:val="single" w:sz="4" w:space="0" w:color="00000A"/>
              <w:right w:val="single" w:sz="6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2.3</w:t>
            </w:r>
          </w:p>
        </w:tc>
        <w:tc>
          <w:tcPr>
            <w:tcW w:w="56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2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Środki finansowe z innych źródeł publicznych</w:t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 xml:space="preserve">2), </w:t>
            </w:r>
            <w:r>
              <w:rPr>
                <w:rStyle w:val="Zakotwiczenieprzypisudolnego"/>
                <w:rFonts w:asciiTheme="minorHAnsi" w:hAnsiTheme="minorHAnsi" w:cs="Calibri"/>
                <w:color w:val="00000A"/>
                <w:sz w:val="20"/>
                <w:szCs w:val="20"/>
              </w:rPr>
              <w:footnoteReference w:id="3"/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>)</w:t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vMerge w:val="restart"/>
            <w:tcBorders>
              <w:top w:val="single" w:sz="6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vMerge w:val="restart"/>
            <w:tcBorders>
              <w:top w:val="single" w:sz="6" w:space="0" w:color="00000A"/>
              <w:left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259"/>
        </w:trPr>
        <w:tc>
          <w:tcPr>
            <w:tcW w:w="483" w:type="dxa"/>
            <w:vMerge/>
            <w:tcBorders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</w:tc>
        <w:tc>
          <w:tcPr>
            <w:tcW w:w="568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2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A"/>
                <w:sz w:val="18"/>
                <w:szCs w:val="18"/>
              </w:rPr>
              <w:t>Nazwa(-wy) organu(-nów) administracji publicznej lub jednostki(-tek) sektora finansów publicznych, który(-</w:t>
            </w:r>
            <w:proofErr w:type="spellStart"/>
            <w:r>
              <w:rPr>
                <w:rFonts w:asciiTheme="minorHAnsi" w:hAnsiTheme="minorHAnsi" w:cs="Calibri"/>
                <w:color w:val="00000A"/>
                <w:sz w:val="18"/>
                <w:szCs w:val="18"/>
              </w:rPr>
              <w:t>ra,-re</w:t>
            </w:r>
            <w:proofErr w:type="spellEnd"/>
            <w:r>
              <w:rPr>
                <w:rFonts w:asciiTheme="minorHAnsi" w:hAnsiTheme="minorHAnsi" w:cs="Calibri"/>
                <w:color w:val="00000A"/>
                <w:sz w:val="18"/>
                <w:szCs w:val="18"/>
              </w:rPr>
              <w:t xml:space="preserve">) przekazał(a, y) środki finansowe): </w:t>
            </w:r>
            <w:r>
              <w:rPr>
                <w:rFonts w:asciiTheme="minorHAnsi" w:hAnsiTheme="minorHAnsi" w:cs="Calibri"/>
                <w:color w:val="00000A"/>
                <w:sz w:val="18"/>
                <w:szCs w:val="18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……………………………………………………………………………………………………………………………….... </w:t>
            </w:r>
          </w:p>
        </w:tc>
        <w:tc>
          <w:tcPr>
            <w:tcW w:w="914" w:type="dxa"/>
            <w:vMerge/>
            <w:tcBorders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0C7706">
        <w:trPr>
          <w:trHeight w:val="65"/>
        </w:trPr>
        <w:tc>
          <w:tcPr>
            <w:tcW w:w="483" w:type="dxa"/>
            <w:vMerge/>
            <w:tcBorders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2.4</w:t>
            </w:r>
          </w:p>
        </w:tc>
        <w:tc>
          <w:tcPr>
            <w:tcW w:w="568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Pozostałe</w:t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914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70"/>
        </w:trPr>
        <w:tc>
          <w:tcPr>
            <w:tcW w:w="4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3</w:t>
            </w: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 ogółem:</w:t>
            </w:r>
          </w:p>
          <w:p w:rsidR="000C7706" w:rsidRDefault="008F4C1E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A"/>
                <w:sz w:val="18"/>
                <w:szCs w:val="18"/>
              </w:rPr>
              <w:t xml:space="preserve">(należy zsumować środki finansowe wymienione w </w:t>
            </w:r>
            <w:proofErr w:type="spellStart"/>
            <w:r>
              <w:rPr>
                <w:rFonts w:asciiTheme="minorHAnsi" w:hAnsiTheme="minorHAnsi" w:cs="Calibri"/>
                <w:color w:val="00000A"/>
                <w:sz w:val="18"/>
                <w:szCs w:val="18"/>
              </w:rPr>
              <w:t>pkt</w:t>
            </w:r>
            <w:proofErr w:type="spellEnd"/>
            <w:r>
              <w:rPr>
                <w:rFonts w:asciiTheme="minorHAnsi" w:hAnsiTheme="minorHAnsi" w:cs="Calibri"/>
                <w:color w:val="00000A"/>
                <w:sz w:val="18"/>
                <w:szCs w:val="18"/>
              </w:rPr>
              <w:t xml:space="preserve"> 3.1 i 3.2)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0C7706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70"/>
        </w:trPr>
        <w:tc>
          <w:tcPr>
            <w:tcW w:w="4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3.1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Koszty pokryte z wkładu osobowego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70"/>
        </w:trPr>
        <w:tc>
          <w:tcPr>
            <w:tcW w:w="4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0C7706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3.2</w:t>
            </w:r>
          </w:p>
        </w:tc>
        <w:tc>
          <w:tcPr>
            <w:tcW w:w="5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Koszty pokryte z wkładu rzeczowego</w:t>
            </w:r>
            <w:r>
              <w:rPr>
                <w:rStyle w:val="Zakotwiczenieprzypisudolnego"/>
                <w:rFonts w:asciiTheme="minorHAnsi" w:hAnsiTheme="minorHAnsi" w:cs="Calibri"/>
                <w:b/>
                <w:color w:val="00000A"/>
                <w:sz w:val="20"/>
                <w:szCs w:val="20"/>
              </w:rPr>
              <w:footnoteReference w:id="4"/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 xml:space="preserve">), </w:t>
            </w:r>
            <w:r>
              <w:rPr>
                <w:rStyle w:val="Zakotwiczenieprzypisudolnego"/>
                <w:rFonts w:asciiTheme="minorHAnsi" w:hAnsiTheme="minorHAnsi" w:cs="Calibri"/>
                <w:color w:val="00000A"/>
                <w:sz w:val="20"/>
                <w:szCs w:val="20"/>
              </w:rPr>
              <w:footnoteReference w:id="5"/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 xml:space="preserve">  zł</w:t>
            </w:r>
          </w:p>
        </w:tc>
      </w:tr>
      <w:tr w:rsidR="000C7706">
        <w:trPr>
          <w:trHeight w:val="70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5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4</w:t>
            </w: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Udział kwoty dotacji w całkowitych kosztach zadania publicznego</w:t>
            </w:r>
            <w:r>
              <w:rPr>
                <w:rStyle w:val="Zakotwiczenieprzypisudolnego"/>
                <w:rFonts w:asciiTheme="minorHAnsi" w:hAnsiTheme="minorHAnsi" w:cs="Calibri"/>
                <w:b/>
                <w:color w:val="00000A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color w:val="00000A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>%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>%</w:t>
            </w:r>
          </w:p>
        </w:tc>
      </w:tr>
      <w:tr w:rsidR="000C7706">
        <w:trPr>
          <w:trHeight w:val="70"/>
        </w:trPr>
        <w:tc>
          <w:tcPr>
            <w:tcW w:w="483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5</w:t>
            </w: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00000A"/>
                <w:sz w:val="20"/>
                <w:szCs w:val="18"/>
              </w:rPr>
              <w:t>Udział innych środków finansowych w stosunku do otrzymanej kwoty dotacji</w:t>
            </w:r>
            <w:r>
              <w:rPr>
                <w:rStyle w:val="Zakotwiczenieprzypisudolnego"/>
                <w:rFonts w:ascii="Calibri" w:hAnsi="Calibri" w:cs="Calibri"/>
                <w:b/>
                <w:color w:val="00000A"/>
                <w:sz w:val="20"/>
                <w:szCs w:val="18"/>
              </w:rPr>
              <w:footnoteReference w:id="7"/>
            </w:r>
            <w:r>
              <w:rPr>
                <w:rFonts w:ascii="Calibri" w:hAnsi="Calibri" w:cs="Calibri"/>
                <w:color w:val="00000A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>%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>%</w:t>
            </w:r>
          </w:p>
        </w:tc>
      </w:tr>
      <w:tr w:rsidR="000C7706">
        <w:trPr>
          <w:trHeight w:val="70"/>
        </w:trPr>
        <w:tc>
          <w:tcPr>
            <w:tcW w:w="483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62" w:type="dxa"/>
            </w:tcMar>
            <w:vAlign w:val="center"/>
          </w:tcPr>
          <w:p w:rsidR="000C7706" w:rsidRDefault="008F4C1E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6</w:t>
            </w:r>
          </w:p>
        </w:tc>
        <w:tc>
          <w:tcPr>
            <w:tcW w:w="6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65" w:type="dxa"/>
            </w:tcMar>
            <w:vAlign w:val="center"/>
          </w:tcPr>
          <w:p w:rsidR="000C7706" w:rsidRDefault="008F4C1E">
            <w:pPr>
              <w:rPr>
                <w:rFonts w:ascii="Calibri" w:hAnsi="Calibri" w:cs="Calibri"/>
                <w:b/>
                <w:color w:val="00000A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Udział wkładu osobowego i wkładu rzeczowego w 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stosunku do otrzymanej kwoty dotacji</w:t>
            </w:r>
            <w:r>
              <w:rPr>
                <w:rStyle w:val="Zakotwiczenieprzypisudolnego"/>
                <w:rFonts w:ascii="Calibri" w:hAnsi="Calibri" w:cs="Calibri"/>
                <w:b/>
                <w:color w:val="00000A"/>
                <w:sz w:val="20"/>
                <w:szCs w:val="20"/>
              </w:rPr>
              <w:footnoteReference w:id="8"/>
            </w:r>
            <w:r>
              <w:rPr>
                <w:rFonts w:ascii="Calibri" w:hAnsi="Calibri" w:cs="Calibri"/>
                <w:color w:val="00000A"/>
                <w:sz w:val="20"/>
                <w:szCs w:val="20"/>
                <w:vertAlign w:val="superscript"/>
              </w:rPr>
              <w:t>)</w:t>
            </w:r>
            <w:r>
              <w:rPr>
                <w:rFonts w:ascii="Calibri" w:hAnsi="Calibri" w:cs="Calibr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>%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C7706" w:rsidRDefault="008F4C1E">
            <w:pPr>
              <w:jc w:val="right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  <w:t>%</w:t>
            </w:r>
          </w:p>
        </w:tc>
      </w:tr>
    </w:tbl>
    <w:p w:rsidR="000C7706" w:rsidRDefault="000C7706">
      <w:pPr>
        <w:widowControl w:val="0"/>
        <w:tabs>
          <w:tab w:val="left" w:pos="1273"/>
        </w:tabs>
        <w:jc w:val="both"/>
        <w:rPr>
          <w:rFonts w:asciiTheme="minorHAnsi" w:hAnsiTheme="minorHAnsi" w:cs="Verdana"/>
          <w:color w:val="00000A"/>
          <w:sz w:val="16"/>
          <w:szCs w:val="16"/>
        </w:rPr>
      </w:pPr>
    </w:p>
    <w:tbl>
      <w:tblPr>
        <w:tblW w:w="5000" w:type="pct"/>
        <w:tblInd w:w="-832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/>
      </w:tblPr>
      <w:tblGrid>
        <w:gridCol w:w="9232"/>
      </w:tblGrid>
      <w:tr w:rsidR="000C7706">
        <w:trPr>
          <w:trHeight w:val="316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EEECE1" w:fill="DDD9C3"/>
            <w:tcMar>
              <w:left w:w="-10" w:type="dxa"/>
            </w:tcMar>
          </w:tcPr>
          <w:p w:rsidR="000C7706" w:rsidRDefault="008F4C1E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  <w:t xml:space="preserve"> 3. Informacje o innych przychodach uzyskanych przy realizacji zadania publicznego</w:t>
            </w:r>
          </w:p>
          <w:p w:rsidR="000C7706" w:rsidRDefault="008F4C1E">
            <w:pPr>
              <w:ind w:left="284"/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(należy opisać przychody powstałe podczas realizowanego zadania, które nie były przewidziane w umowie, np. pochodzące ze </w:t>
            </w:r>
            <w:r>
              <w:rPr>
                <w:rFonts w:asciiTheme="minorHAnsi" w:hAnsiTheme="minorHAnsi"/>
                <w:sz w:val="18"/>
                <w:szCs w:val="18"/>
              </w:rPr>
              <w:t>sprzedaży towarów lub usług wytworzonych lub świadczonych w ramach realizacji zadania publicznego)</w:t>
            </w:r>
          </w:p>
        </w:tc>
      </w:tr>
      <w:tr w:rsidR="000C7706">
        <w:trPr>
          <w:trHeight w:val="60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-10" w:type="dxa"/>
            </w:tcMar>
            <w:vAlign w:val="center"/>
          </w:tcPr>
          <w:p w:rsidR="000C7706" w:rsidRDefault="000C7706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0C7706" w:rsidRDefault="000C7706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0C7706" w:rsidRDefault="000C7706">
      <w:pPr>
        <w:widowControl w:val="0"/>
        <w:jc w:val="both"/>
        <w:rPr>
          <w:rFonts w:asciiTheme="minorHAnsi" w:hAnsiTheme="minorHAnsi" w:cs="Verdana"/>
          <w:color w:val="00000A"/>
          <w:sz w:val="16"/>
          <w:szCs w:val="16"/>
        </w:rPr>
      </w:pPr>
    </w:p>
    <w:tbl>
      <w:tblPr>
        <w:tblW w:w="5000" w:type="pct"/>
        <w:tblInd w:w="-832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/>
      </w:tblPr>
      <w:tblGrid>
        <w:gridCol w:w="9232"/>
      </w:tblGrid>
      <w:tr w:rsidR="000C7706">
        <w:trPr>
          <w:trHeight w:val="316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/>
            <w:tcMar>
              <w:left w:w="-10" w:type="dxa"/>
            </w:tcMar>
          </w:tcPr>
          <w:p w:rsidR="000C7706" w:rsidRDefault="008F4C1E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4. Informacje o świadczeniach pieniężnych pobranych w związku z realizacją zadania od odbiorców zadania </w:t>
            </w:r>
            <w:r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wskazać warunki, na jakich były </w:t>
            </w:r>
            <w:r>
              <w:rPr>
                <w:rFonts w:asciiTheme="minorHAnsi" w:eastAsia="Arial" w:hAnsiTheme="minorHAnsi" w:cs="Calibri"/>
                <w:bCs/>
                <w:sz w:val="18"/>
                <w:szCs w:val="18"/>
              </w:rPr>
              <w:t>pobierane świadczenia pieniężne, jaka była faktyczna wysokość świadczenia poniesiona przez pojedynczego odbiorcę oraz jaka była łączna wartość tych świadczeń)</w:t>
            </w:r>
          </w:p>
        </w:tc>
      </w:tr>
      <w:tr w:rsidR="000C7706">
        <w:trPr>
          <w:trHeight w:val="449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C7706" w:rsidRDefault="000C7706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0C7706" w:rsidRDefault="000C7706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0C7706" w:rsidRDefault="000C7706">
      <w:pPr>
        <w:widowControl w:val="0"/>
        <w:jc w:val="both"/>
        <w:rPr>
          <w:rFonts w:asciiTheme="minorHAnsi" w:hAnsiTheme="minorHAnsi" w:cs="Verdana"/>
          <w:bCs/>
          <w:i/>
          <w:color w:val="00000A"/>
          <w:sz w:val="16"/>
          <w:szCs w:val="16"/>
        </w:rPr>
      </w:pPr>
    </w:p>
    <w:tbl>
      <w:tblPr>
        <w:tblW w:w="5000" w:type="pct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9428"/>
      </w:tblGrid>
      <w:tr w:rsidR="000C7706">
        <w:trPr>
          <w:trHeight w:val="491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108" w:type="dxa"/>
            </w:tcMar>
          </w:tcPr>
          <w:p w:rsidR="000C7706" w:rsidRDefault="008F4C1E">
            <w:pPr>
              <w:pStyle w:val="Heading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0C7706">
        <w:trPr>
          <w:trHeight w:val="258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C4BC96"/>
            <w:tcMar>
              <w:left w:w="-10" w:type="dxa"/>
              <w:right w:w="0" w:type="dxa"/>
            </w:tcMar>
          </w:tcPr>
          <w:p w:rsidR="000C7706" w:rsidRDefault="000C7706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0C7706" w:rsidRDefault="000C7706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0C7706" w:rsidRDefault="000C7706">
      <w:pPr>
        <w:widowControl w:val="0"/>
        <w:spacing w:before="240"/>
        <w:jc w:val="both"/>
        <w:rPr>
          <w:rFonts w:asciiTheme="minorHAnsi" w:hAnsiTheme="minorHAnsi" w:cs="Verdana"/>
          <w:color w:val="00000A"/>
          <w:sz w:val="20"/>
          <w:szCs w:val="20"/>
        </w:rPr>
      </w:pPr>
    </w:p>
    <w:p w:rsidR="000C7706" w:rsidRDefault="008F4C1E">
      <w:pPr>
        <w:widowControl w:val="0"/>
        <w:spacing w:before="240"/>
        <w:jc w:val="both"/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Oświadczam(y), że:</w:t>
      </w:r>
    </w:p>
    <w:p w:rsidR="000C7706" w:rsidRDefault="008F4C1E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1)</w:t>
      </w:r>
      <w:r>
        <w:rPr>
          <w:rFonts w:asciiTheme="minorHAnsi" w:hAnsiTheme="minorHAnsi" w:cs="Verdana"/>
          <w:color w:val="00000A"/>
          <w:sz w:val="20"/>
          <w:szCs w:val="20"/>
        </w:rPr>
        <w:tab/>
        <w:t xml:space="preserve">od daty zawarcia umowy nie </w:t>
      </w:r>
      <w:r>
        <w:rPr>
          <w:rFonts w:asciiTheme="minorHAnsi" w:hAnsiTheme="minorHAnsi" w:cs="Verdana"/>
          <w:color w:val="00000A"/>
          <w:sz w:val="20"/>
          <w:szCs w:val="20"/>
        </w:rPr>
        <w:t>zmienił się status prawny Zleceniobiorcy(-</w:t>
      </w:r>
      <w:proofErr w:type="spellStart"/>
      <w:r>
        <w:rPr>
          <w:rFonts w:asciiTheme="minorHAnsi" w:hAnsiTheme="minorHAnsi" w:cs="Verdana"/>
          <w:color w:val="00000A"/>
          <w:sz w:val="20"/>
          <w:szCs w:val="20"/>
        </w:rPr>
        <w:t>ców</w:t>
      </w:r>
      <w:proofErr w:type="spellEnd"/>
      <w:r>
        <w:rPr>
          <w:rFonts w:asciiTheme="minorHAnsi" w:hAnsiTheme="minorHAnsi" w:cs="Verdana"/>
          <w:color w:val="00000A"/>
          <w:sz w:val="20"/>
          <w:szCs w:val="20"/>
        </w:rPr>
        <w:t>);</w:t>
      </w:r>
    </w:p>
    <w:p w:rsidR="000C7706" w:rsidRDefault="008F4C1E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2)</w:t>
      </w:r>
      <w:r>
        <w:rPr>
          <w:rFonts w:asciiTheme="minorHAnsi" w:hAnsiTheme="minorHAnsi" w:cs="Verdana"/>
          <w:color w:val="00000A"/>
          <w:sz w:val="20"/>
          <w:szCs w:val="20"/>
        </w:rPr>
        <w:tab/>
        <w:t>wszystkie informacje podane w niniejszym sprawozdaniu są zgodne z aktualnym stanem prawnym i faktycznym;</w:t>
      </w:r>
    </w:p>
    <w:p w:rsidR="000C7706" w:rsidRDefault="008F4C1E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3)</w:t>
      </w:r>
      <w:r>
        <w:rPr>
          <w:rFonts w:asciiTheme="minorHAnsi" w:hAnsiTheme="minorHAnsi" w:cs="Verdana"/>
          <w:color w:val="00000A"/>
          <w:sz w:val="20"/>
          <w:szCs w:val="20"/>
        </w:rPr>
        <w:tab/>
        <w:t>w zakresie związanym z otwartym konkursem ofert, w tym z gromadzeniem, przetwarzaniem i przekazyw</w:t>
      </w:r>
      <w:r>
        <w:rPr>
          <w:rFonts w:asciiTheme="minorHAnsi" w:hAnsiTheme="minorHAnsi" w:cs="Verdana"/>
          <w:color w:val="00000A"/>
          <w:sz w:val="20"/>
          <w:szCs w:val="20"/>
        </w:rPr>
        <w:t>aniem danych osobowych, a także wprowadzaniem ich do systemów informatycznych, osoby, których dotyczą te dane, złożyły stosowne oświadczenia zgodnie z przepisami o ochronie danych osobowych.</w:t>
      </w:r>
    </w:p>
    <w:p w:rsidR="000C7706" w:rsidRDefault="000C7706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7654"/>
      </w:tblGrid>
      <w:tr w:rsidR="000C7706"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706" w:rsidRDefault="000C7706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0C7706" w:rsidRDefault="008F4C1E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0C7706" w:rsidRDefault="000C7706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0C7706" w:rsidRDefault="008F4C1E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>
              <w:rPr>
                <w:rFonts w:asciiTheme="minorHAnsi" w:hAnsiTheme="minorHAnsi" w:cs="Calibri"/>
                <w:sz w:val="18"/>
                <w:szCs w:val="22"/>
              </w:rPr>
              <w:t>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………………………………………………………………………………..…………………………………………………………………...</w:t>
            </w:r>
          </w:p>
          <w:p w:rsidR="000C7706" w:rsidRDefault="008F4C1E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0C7706" w:rsidRDefault="008F4C1E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>
              <w:rPr>
                <w:rFonts w:asciiTheme="minorHAnsi" w:eastAsia="Arial" w:hAnsiTheme="minorHAnsi" w:cs="Calibri"/>
                <w:sz w:val="18"/>
                <w:szCs w:val="22"/>
              </w:rPr>
              <w:t xml:space="preserve">do składania oświadczeń woli w zakresie zobowiązań finansowych w imieniu Zleceniobiorców. </w:t>
            </w:r>
          </w:p>
          <w:p w:rsidR="000C7706" w:rsidRDefault="008F4C1E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>
              <w:rPr>
                <w:rFonts w:asciiTheme="minorHAnsi" w:eastAsia="Arial" w:hAnsiTheme="minorHAnsi" w:cs="Calibri"/>
                <w:sz w:val="18"/>
                <w:szCs w:val="22"/>
              </w:rPr>
              <w:t xml:space="preserve">W przypadku podpisów nieczytelnych należy </w:t>
            </w:r>
            <w:r>
              <w:rPr>
                <w:rFonts w:asciiTheme="minorHAnsi" w:eastAsia="Arial" w:hAnsiTheme="minorHAnsi" w:cs="Calibri"/>
                <w:sz w:val="18"/>
                <w:szCs w:val="22"/>
              </w:rPr>
              <w:t>czytelnie podać imię i nazwisko osoby podpisującej.</w:t>
            </w:r>
            <w:r>
              <w:rPr>
                <w:rStyle w:val="Zakotwicze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0C7706" w:rsidRDefault="000C7706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0C7706" w:rsidRDefault="008F4C1E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Calibri"/>
                <w:sz w:val="18"/>
                <w:szCs w:val="22"/>
              </w:rPr>
              <w:t>Data ……………………………………………….</w:t>
            </w:r>
          </w:p>
        </w:tc>
      </w:tr>
    </w:tbl>
    <w:p w:rsidR="000C7706" w:rsidRDefault="008F4C1E">
      <w:pPr>
        <w:widowControl w:val="0"/>
        <w:spacing w:before="720"/>
        <w:jc w:val="both"/>
        <w:rPr>
          <w:rFonts w:asciiTheme="minorHAnsi" w:hAnsiTheme="minorHAnsi"/>
          <w:color w:val="00000A"/>
          <w:sz w:val="16"/>
          <w:szCs w:val="16"/>
        </w:rPr>
      </w:pPr>
      <w:r>
        <w:rPr>
          <w:rFonts w:asciiTheme="minorHAnsi" w:hAnsiTheme="minorHAnsi"/>
          <w:color w:val="00000A"/>
          <w:sz w:val="16"/>
          <w:szCs w:val="16"/>
        </w:rPr>
        <w:lastRenderedPageBreak/>
        <w:t>POUCZENIE</w:t>
      </w:r>
    </w:p>
    <w:p w:rsidR="000C7706" w:rsidRDefault="008F4C1E">
      <w:pPr>
        <w:widowControl w:val="0"/>
        <w:jc w:val="both"/>
        <w:rPr>
          <w:rFonts w:asciiTheme="minorHAnsi" w:hAnsiTheme="minorHAnsi"/>
          <w:color w:val="00000A"/>
          <w:sz w:val="16"/>
          <w:szCs w:val="16"/>
        </w:rPr>
      </w:pPr>
      <w:r>
        <w:rPr>
          <w:rFonts w:asciiTheme="minorHAnsi" w:hAnsiTheme="minorHAnsi"/>
          <w:color w:val="00000A"/>
          <w:sz w:val="16"/>
          <w:szCs w:val="16"/>
        </w:rPr>
        <w:t>Sprawozdania składa się osobiście lub przesyła przesyłką poleconą na adres Zleceniodawcy w terminie przewidzianym w umowie.</w:t>
      </w:r>
    </w:p>
    <w:p w:rsidR="000C7706" w:rsidRDefault="008F4C1E">
      <w:pPr>
        <w:jc w:val="both"/>
        <w:rPr>
          <w:rFonts w:asciiTheme="minorHAnsi" w:hAnsiTheme="minorHAnsi" w:cs="Verdana"/>
          <w:color w:val="00000A"/>
          <w:sz w:val="16"/>
          <w:szCs w:val="16"/>
        </w:rPr>
      </w:pPr>
      <w:r>
        <w:rPr>
          <w:rFonts w:asciiTheme="minorHAnsi" w:hAnsiTheme="minorHAnsi"/>
          <w:color w:val="00000A"/>
          <w:sz w:val="16"/>
          <w:szCs w:val="16"/>
        </w:rPr>
        <w:t xml:space="preserve">Termin uważa się za zachowany, jeżeli przed jego upływem pismo zostało wysłane w formie dokumentu elektronicznego w rozumieniu przepisów ustawy z dnia 17 lutego 2005 r. o informatyzacji działalności podmiotów realizujących </w:t>
      </w:r>
      <w:r w:rsidR="00194876">
        <w:rPr>
          <w:rFonts w:asciiTheme="minorHAnsi" w:hAnsiTheme="minorHAnsi"/>
          <w:color w:val="00000A"/>
          <w:sz w:val="16"/>
          <w:szCs w:val="16"/>
        </w:rPr>
        <w:t>zadania publiczne (Dz. U. z 2019</w:t>
      </w:r>
      <w:r>
        <w:rPr>
          <w:rFonts w:asciiTheme="minorHAnsi" w:hAnsiTheme="minorHAnsi"/>
          <w:color w:val="00000A"/>
          <w:sz w:val="16"/>
          <w:szCs w:val="16"/>
        </w:rPr>
        <w:t xml:space="preserve"> </w:t>
      </w:r>
      <w:r w:rsidR="00194876">
        <w:rPr>
          <w:rFonts w:asciiTheme="minorHAnsi" w:hAnsiTheme="minorHAnsi"/>
          <w:color w:val="00000A"/>
          <w:sz w:val="16"/>
          <w:szCs w:val="16"/>
        </w:rPr>
        <w:t>r. poz. 534</w:t>
      </w:r>
      <w:r>
        <w:rPr>
          <w:rFonts w:asciiTheme="minorHAnsi" w:hAnsiTheme="minorHAnsi"/>
          <w:color w:val="00000A"/>
          <w:sz w:val="16"/>
          <w:szCs w:val="16"/>
        </w:rPr>
        <w:t xml:space="preserve">, </w:t>
      </w:r>
      <w:r>
        <w:rPr>
          <w:rFonts w:asciiTheme="minorHAnsi" w:hAnsiTheme="minorHAnsi"/>
          <w:color w:val="00000A"/>
          <w:sz w:val="16"/>
          <w:szCs w:val="16"/>
        </w:rPr>
        <w:br/>
        <w:t xml:space="preserve">z </w:t>
      </w:r>
      <w:proofErr w:type="spellStart"/>
      <w:r>
        <w:rPr>
          <w:rFonts w:asciiTheme="minorHAnsi" w:hAnsiTheme="minorHAnsi"/>
          <w:color w:val="00000A"/>
          <w:sz w:val="16"/>
          <w:szCs w:val="16"/>
        </w:rPr>
        <w:t>późn</w:t>
      </w:r>
      <w:proofErr w:type="spellEnd"/>
      <w:r>
        <w:rPr>
          <w:rFonts w:asciiTheme="minorHAnsi" w:hAnsiTheme="minorHAnsi"/>
          <w:color w:val="00000A"/>
          <w:sz w:val="16"/>
          <w:szCs w:val="16"/>
        </w:rPr>
        <w:t>. zm.), za poświadczeniem przedłożenia Zleceniodawcy, lub nadane w polskiej placówce pocztowej operatora publicznego.</w:t>
      </w:r>
      <w:r>
        <w:rPr>
          <w:rFonts w:asciiTheme="minorHAnsi" w:hAnsiTheme="minorHAnsi" w:cs="Verdana"/>
          <w:color w:val="00000A"/>
          <w:sz w:val="16"/>
          <w:szCs w:val="16"/>
        </w:rPr>
        <w:t xml:space="preserve"> </w:t>
      </w:r>
    </w:p>
    <w:p w:rsidR="000C7706" w:rsidRDefault="000C7706">
      <w:pPr>
        <w:ind w:firstLine="720"/>
      </w:pPr>
    </w:p>
    <w:sectPr w:rsidR="000C7706" w:rsidSect="000C7706">
      <w:footerReference w:type="default" r:id="rId8"/>
      <w:pgSz w:w="11906" w:h="16838"/>
      <w:pgMar w:top="1077" w:right="1276" w:bottom="1259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1E" w:rsidRDefault="008F4C1E" w:rsidP="000C7706">
      <w:r>
        <w:separator/>
      </w:r>
    </w:p>
  </w:endnote>
  <w:endnote w:type="continuationSeparator" w:id="0">
    <w:p w:rsidR="008F4C1E" w:rsidRDefault="008F4C1E" w:rsidP="000C7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06" w:rsidRDefault="000C7706">
    <w:pPr>
      <w:jc w:val="right"/>
    </w:pPr>
    <w:r w:rsidRPr="000C7706">
      <w:rPr>
        <w:rFonts w:ascii="Calibri" w:hAnsi="Calibri"/>
        <w:sz w:val="22"/>
        <w:szCs w:val="22"/>
      </w:rPr>
      <w:fldChar w:fldCharType="begin"/>
    </w:r>
    <w:r w:rsidR="008F4C1E">
      <w:instrText>PAGE</w:instrText>
    </w:r>
    <w:r>
      <w:fldChar w:fldCharType="separate"/>
    </w:r>
    <w:r w:rsidR="00194876">
      <w:rPr>
        <w:noProof/>
      </w:rPr>
      <w:t>1</w:t>
    </w:r>
    <w:r>
      <w:fldChar w:fldCharType="end"/>
    </w:r>
  </w:p>
  <w:p w:rsidR="000C7706" w:rsidRDefault="000C770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1E" w:rsidRDefault="008F4C1E">
      <w:r>
        <w:separator/>
      </w:r>
    </w:p>
  </w:footnote>
  <w:footnote w:type="continuationSeparator" w:id="0">
    <w:p w:rsidR="008F4C1E" w:rsidRDefault="008F4C1E">
      <w:r>
        <w:continuationSeparator/>
      </w:r>
    </w:p>
  </w:footnote>
  <w:footnote w:id="1">
    <w:p w:rsidR="000C7706" w:rsidRDefault="008F4C1E">
      <w:pPr>
        <w:pStyle w:val="Tekstprzypisudolnego"/>
        <w:ind w:left="142" w:hanging="142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Dotyczy podzlecenia realizacji </w:t>
      </w:r>
      <w:r>
        <w:rPr>
          <w:rFonts w:asciiTheme="minorHAnsi" w:hAnsiTheme="minorHAnsi"/>
          <w:sz w:val="18"/>
          <w:szCs w:val="18"/>
        </w:rPr>
        <w:t>zadania, o którym mowa w art. 16 ust. 4 ustawy z dnia 24 kwietnia 2003  r. o działalności pożytku publicznego i o wolontariacie.</w:t>
      </w:r>
    </w:p>
  </w:footnote>
  <w:footnote w:id="2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 </w:t>
      </w:r>
      <w:r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>
        <w:rPr>
          <w:rFonts w:asciiTheme="minorHAnsi" w:hAnsiTheme="minorHAnsi"/>
        </w:rPr>
        <w:t xml:space="preserve">  </w:t>
      </w:r>
    </w:p>
  </w:footnote>
  <w:footnote w:id="3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 dotacje z budżetu państwa lub budż</w:t>
      </w:r>
      <w:r>
        <w:rPr>
          <w:rFonts w:asciiTheme="minorHAnsi" w:hAnsiTheme="minorHAnsi"/>
          <w:sz w:val="18"/>
          <w:szCs w:val="18"/>
        </w:rPr>
        <w:t xml:space="preserve">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>z funduszy strukturalnych.</w:t>
      </w:r>
    </w:p>
  </w:footnote>
  <w:footnote w:id="4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</w:t>
      </w:r>
      <w:r>
        <w:rPr>
          <w:rFonts w:asciiTheme="minorHAnsi" w:eastAsia="Arial" w:hAnsiTheme="minorHAnsi" w:cs="Calibri"/>
          <w:sz w:val="18"/>
          <w:szCs w:val="18"/>
        </w:rPr>
        <w:t>ia.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Theme="minorHAnsi" w:hAnsiTheme="minorHAnsi"/>
        </w:rPr>
        <w:t xml:space="preserve"> </w:t>
      </w:r>
      <w:r>
        <w:rPr>
          <w:rFonts w:asciiTheme="minorHAnsi" w:eastAsia="Arial" w:hAnsiTheme="minorHAnsi" w:cs="Calibri"/>
          <w:sz w:val="18"/>
          <w:szCs w:val="18"/>
        </w:rPr>
        <w:t>wykorzystana w realizacji zadania publicznego.</w:t>
      </w:r>
    </w:p>
  </w:footnote>
  <w:footnote w:id="6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Procentowy udział kwoty dotacji, o której mowa w </w:t>
      </w:r>
      <w:proofErr w:type="spellStart"/>
      <w:r>
        <w:rPr>
          <w:rFonts w:asciiTheme="minorHAnsi" w:hAnsiTheme="minorHAnsi"/>
          <w:sz w:val="18"/>
          <w:szCs w:val="18"/>
        </w:rPr>
        <w:t>pkt</w:t>
      </w:r>
      <w:proofErr w:type="spellEnd"/>
      <w:r>
        <w:rPr>
          <w:rFonts w:asciiTheme="minorHAnsi" w:hAnsiTheme="minorHAnsi"/>
          <w:sz w:val="18"/>
          <w:szCs w:val="18"/>
        </w:rPr>
        <w:t xml:space="preserve"> 1.1, w całkowitych kosztach zadania publicznego należy podać z dokładnością do dwóch miejsc po przecinku.</w:t>
      </w:r>
    </w:p>
  </w:footnote>
  <w:footnote w:id="7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Procentowy udział innych środków finansowych, o których mowa w </w:t>
      </w:r>
      <w:proofErr w:type="spellStart"/>
      <w:r>
        <w:rPr>
          <w:rFonts w:asciiTheme="minorHAnsi" w:hAnsiTheme="minorHAnsi"/>
          <w:sz w:val="18"/>
          <w:szCs w:val="18"/>
        </w:rPr>
        <w:t>pkt</w:t>
      </w:r>
      <w:proofErr w:type="spellEnd"/>
      <w:r>
        <w:rPr>
          <w:rFonts w:asciiTheme="minorHAnsi" w:hAnsiTheme="minorHAnsi"/>
          <w:sz w:val="18"/>
          <w:szCs w:val="18"/>
        </w:rPr>
        <w:t xml:space="preserve"> 2, w stosunku do otrzymane</w:t>
      </w:r>
      <w:r>
        <w:rPr>
          <w:rFonts w:asciiTheme="minorHAnsi" w:hAnsiTheme="minorHAnsi"/>
          <w:sz w:val="18"/>
          <w:szCs w:val="18"/>
        </w:rPr>
        <w:t>j kwoty dotacji należy podać z dokładnością do dwóch miejsc po przecinku.</w:t>
      </w:r>
      <w:r>
        <w:rPr>
          <w:rFonts w:asciiTheme="minorHAnsi" w:hAnsiTheme="minorHAnsi"/>
        </w:rPr>
        <w:t xml:space="preserve">  </w:t>
      </w:r>
    </w:p>
  </w:footnote>
  <w:footnote w:id="8">
    <w:p w:rsidR="000C7706" w:rsidRDefault="008F4C1E">
      <w:pPr>
        <w:pStyle w:val="Tekstprzypisudolnego"/>
        <w:ind w:left="284" w:hanging="284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Procentowy udział środków niefinansowych, o których mowa w </w:t>
      </w:r>
      <w:proofErr w:type="spellStart"/>
      <w:r>
        <w:rPr>
          <w:rFonts w:asciiTheme="minorHAnsi" w:hAnsiTheme="minorHAnsi"/>
          <w:sz w:val="18"/>
          <w:szCs w:val="18"/>
        </w:rPr>
        <w:t>pkt</w:t>
      </w:r>
      <w:proofErr w:type="spellEnd"/>
      <w:r>
        <w:rPr>
          <w:rFonts w:asciiTheme="minorHAnsi" w:hAnsiTheme="minorHAnsi"/>
          <w:sz w:val="18"/>
          <w:szCs w:val="18"/>
        </w:rPr>
        <w:t xml:space="preserve"> 3, w stosunku do otrzymanej kwoty dotacji należy podać z dokładnością do dwóch miejsc po przecinku.</w:t>
      </w:r>
    </w:p>
  </w:footnote>
  <w:footnote w:id="9">
    <w:p w:rsidR="000C7706" w:rsidRDefault="008F4C1E">
      <w:pPr>
        <w:pStyle w:val="Tekstprzypisudolnego"/>
        <w:jc w:val="both"/>
      </w:pPr>
      <w:r>
        <w:rPr>
          <w:rStyle w:val="Odwoanieprzypisudolnego"/>
          <w:rFonts w:asciiTheme="minorHAnsi" w:hAnsiTheme="minorHAnsi"/>
        </w:rPr>
        <w:footnoteRef/>
      </w:r>
      <w:r>
        <w:rPr>
          <w:rStyle w:val="Odwoanieprzypisudolnego"/>
          <w:rFonts w:asciiTheme="minorHAnsi" w:hAnsiTheme="minorHAnsi"/>
        </w:rPr>
        <w:tab/>
      </w:r>
      <w:r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Nie dotyc</w:t>
      </w:r>
      <w:r>
        <w:rPr>
          <w:rFonts w:asciiTheme="minorHAnsi" w:hAnsiTheme="minorHAnsi"/>
          <w:sz w:val="18"/>
          <w:szCs w:val="18"/>
        </w:rPr>
        <w:t>zy sprawozdania sporządzanego w formie dokumentu elektronicznego.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84E0B"/>
    <w:multiLevelType w:val="multilevel"/>
    <w:tmpl w:val="C756E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33B49"/>
    <w:multiLevelType w:val="multilevel"/>
    <w:tmpl w:val="2F3EEB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706"/>
    <w:rsid w:val="000C7706"/>
    <w:rsid w:val="00194876"/>
    <w:rsid w:val="00721999"/>
    <w:rsid w:val="008F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customStyle="1" w:styleId="Heading2">
    <w:name w:val="Heading 2"/>
    <w:basedOn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4">
    <w:name w:val="Heading 4"/>
    <w:basedOn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customStyle="1" w:styleId="TekstprzypisukocowegoZnak">
    <w:name w:val="Tekst przypisu końcowego Znak"/>
    <w:link w:val="Tekstprzypisukocowego"/>
    <w:qFormat/>
    <w:rsid w:val="007212A9"/>
    <w:rPr>
      <w:color w:val="000000"/>
    </w:rPr>
  </w:style>
  <w:style w:type="character" w:customStyle="1" w:styleId="TytuZnak">
    <w:name w:val="Tytuł Znak"/>
    <w:link w:val="Tytu"/>
    <w:qFormat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qFormat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qFormat/>
    <w:rsid w:val="007212A9"/>
    <w:rPr>
      <w:vertAlign w:val="superscript"/>
    </w:rPr>
  </w:style>
  <w:style w:type="character" w:customStyle="1" w:styleId="NagwekZnak">
    <w:name w:val="Nagłówek Znak"/>
    <w:link w:val="Nagwek"/>
    <w:qFormat/>
    <w:rsid w:val="00E923BC"/>
    <w:rPr>
      <w:color w:val="000000"/>
      <w:sz w:val="24"/>
      <w:szCs w:val="24"/>
    </w:rPr>
  </w:style>
  <w:style w:type="character" w:customStyle="1" w:styleId="StopkaZnak">
    <w:name w:val="Stopka Znak"/>
    <w:link w:val="Footer"/>
    <w:qFormat/>
    <w:rsid w:val="00E923BC"/>
    <w:rPr>
      <w:color w:val="000000"/>
      <w:sz w:val="24"/>
      <w:szCs w:val="24"/>
    </w:rPr>
  </w:style>
  <w:style w:type="character" w:customStyle="1" w:styleId="TekstdymkaZnak">
    <w:name w:val="Tekst dymka Znak"/>
    <w:link w:val="Tekstdymka"/>
    <w:qFormat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qFormat/>
    <w:rsid w:val="00BE3C42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BE3C42"/>
    <w:rPr>
      <w:color w:val="000000"/>
    </w:rPr>
  </w:style>
  <w:style w:type="character" w:customStyle="1" w:styleId="TematkomentarzaZnak">
    <w:name w:val="Temat komentarza Znak"/>
    <w:link w:val="Tematkomentarza"/>
    <w:qFormat/>
    <w:rsid w:val="00BE3C42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qFormat/>
    <w:rsid w:val="0094056B"/>
    <w:rPr>
      <w:color w:val="000000"/>
    </w:rPr>
  </w:style>
  <w:style w:type="character" w:styleId="Odwoanieprzypisudolnego">
    <w:name w:val="footnote reference"/>
    <w:qFormat/>
    <w:rsid w:val="0094056B"/>
    <w:rPr>
      <w:vertAlign w:val="superscript"/>
    </w:rPr>
  </w:style>
  <w:style w:type="character" w:customStyle="1" w:styleId="Nagwek2Znak">
    <w:name w:val="Nagłówek 2 Znak"/>
    <w:link w:val="Heading2"/>
    <w:qFormat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character" w:customStyle="1" w:styleId="ListLabel1">
    <w:name w:val="ListLabel 1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">
    <w:name w:val="ListLabel 2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sid w:val="000C7706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sid w:val="000C7706"/>
    <w:rPr>
      <w:rFonts w:cs="Courier New"/>
    </w:rPr>
  </w:style>
  <w:style w:type="character" w:customStyle="1" w:styleId="ListLabel11">
    <w:name w:val="ListLabel 11"/>
    <w:qFormat/>
    <w:rsid w:val="000C7706"/>
    <w:rPr>
      <w:rFonts w:cs="Courier New"/>
    </w:rPr>
  </w:style>
  <w:style w:type="character" w:customStyle="1" w:styleId="ListLabel12">
    <w:name w:val="ListLabel 12"/>
    <w:qFormat/>
    <w:rsid w:val="000C7706"/>
    <w:rPr>
      <w:sz w:val="16"/>
      <w:szCs w:val="16"/>
    </w:rPr>
  </w:style>
  <w:style w:type="character" w:customStyle="1" w:styleId="ListLabel13">
    <w:name w:val="ListLabel 13"/>
    <w:qFormat/>
    <w:rsid w:val="000C7706"/>
    <w:rPr>
      <w:sz w:val="16"/>
      <w:szCs w:val="16"/>
    </w:rPr>
  </w:style>
  <w:style w:type="character" w:customStyle="1" w:styleId="ListLabel14">
    <w:name w:val="ListLabel 14"/>
    <w:qFormat/>
    <w:rsid w:val="000C7706"/>
    <w:rPr>
      <w:rFonts w:eastAsia="Times New Roman" w:cs="Verdana"/>
      <w:color w:val="00000A"/>
    </w:rPr>
  </w:style>
  <w:style w:type="character" w:customStyle="1" w:styleId="Znakiprzypiswkocowych">
    <w:name w:val="Znaki przypisów końcowych"/>
    <w:qFormat/>
    <w:rsid w:val="000C7706"/>
  </w:style>
  <w:style w:type="character" w:customStyle="1" w:styleId="Znakiprzypiswdolnych">
    <w:name w:val="Znaki przypisów dolnych"/>
    <w:qFormat/>
    <w:rsid w:val="000C7706"/>
  </w:style>
  <w:style w:type="character" w:customStyle="1" w:styleId="Zakotwiczenieprzypisudolnego">
    <w:name w:val="Zakotwiczenie przypisu dolnego"/>
    <w:rsid w:val="000C7706"/>
    <w:rPr>
      <w:vertAlign w:val="superscript"/>
    </w:rPr>
  </w:style>
  <w:style w:type="character" w:customStyle="1" w:styleId="Zakotwiczenieprzypisukocowego">
    <w:name w:val="Zakotwiczenie przypisu końcowego"/>
    <w:rsid w:val="000C7706"/>
    <w:rPr>
      <w:vertAlign w:val="superscript"/>
    </w:rPr>
  </w:style>
  <w:style w:type="paragraph" w:styleId="Nagwek">
    <w:name w:val="header"/>
    <w:basedOn w:val="Normalny"/>
    <w:next w:val="Tekstpodstawowy"/>
    <w:link w:val="NagwekZnak"/>
    <w:qFormat/>
    <w:rsid w:val="000C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0C7706"/>
    <w:pPr>
      <w:spacing w:after="140" w:line="288" w:lineRule="auto"/>
    </w:pPr>
  </w:style>
  <w:style w:type="paragraph" w:styleId="Lista">
    <w:name w:val="List"/>
    <w:basedOn w:val="Tekstpodstawowy"/>
    <w:rsid w:val="000C7706"/>
    <w:rPr>
      <w:rFonts w:cs="Mangal"/>
    </w:rPr>
  </w:style>
  <w:style w:type="paragraph" w:customStyle="1" w:styleId="Caption">
    <w:name w:val="Caption"/>
    <w:basedOn w:val="Normalny"/>
    <w:qFormat/>
    <w:rsid w:val="000C770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C7706"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qFormat/>
    <w:rsid w:val="007212A9"/>
    <w:rPr>
      <w:sz w:val="20"/>
      <w:szCs w:val="20"/>
    </w:rPr>
  </w:style>
  <w:style w:type="paragraph" w:customStyle="1" w:styleId="Tabela">
    <w:name w:val="Tabela"/>
    <w:basedOn w:val="Normalny"/>
    <w:qFormat/>
    <w:rsid w:val="0027003B"/>
  </w:style>
  <w:style w:type="paragraph" w:customStyle="1" w:styleId="Header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111707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E3C4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BE3C42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94056B"/>
    <w:rPr>
      <w:sz w:val="20"/>
      <w:szCs w:val="20"/>
    </w:rPr>
  </w:style>
  <w:style w:type="paragraph" w:styleId="Poprawka">
    <w:name w:val="Revision"/>
    <w:uiPriority w:val="99"/>
    <w:semiHidden/>
    <w:qFormat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paragraph" w:customStyle="1" w:styleId="Teksttreci20">
    <w:name w:val="Tekst treści (2)"/>
    <w:basedOn w:val="Normalny"/>
    <w:link w:val="Teksttreci2"/>
    <w:qFormat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paragraph" w:customStyle="1" w:styleId="FootnoteText">
    <w:name w:val="Footnote Text"/>
    <w:basedOn w:val="Normalny"/>
    <w:rsid w:val="000C7706"/>
  </w:style>
  <w:style w:type="table" w:styleId="Tabela-Siatka">
    <w:name w:val="Table Grid"/>
    <w:basedOn w:val="Standardowy"/>
    <w:uiPriority w:val="39"/>
    <w:rsid w:val="00721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ABC8-531F-46D2-BA76-2ECBD648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Prezydenta RP</dc:creator>
  <dc:description/>
  <cp:lastModifiedBy>beatas</cp:lastModifiedBy>
  <cp:revision>4</cp:revision>
  <cp:lastPrinted>2018-10-09T16:18:00Z</cp:lastPrinted>
  <dcterms:created xsi:type="dcterms:W3CDTF">2018-10-26T10:25:00Z</dcterms:created>
  <dcterms:modified xsi:type="dcterms:W3CDTF">2020-02-04T09:44:00Z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